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47857469" w:rsidR="003C2709" w:rsidRDefault="003C2709" w:rsidP="003C2709">
      <w:pPr>
        <w:jc w:val="right"/>
        <w:rPr>
          <w:bCs/>
          <w:iCs/>
        </w:rPr>
      </w:pPr>
      <w:r w:rsidRPr="00C21A4E">
        <w:rPr>
          <w:bCs/>
          <w:iCs/>
        </w:rPr>
        <w:t xml:space="preserve">Załącznik nr </w:t>
      </w:r>
      <w:r>
        <w:rPr>
          <w:bCs/>
          <w:iCs/>
        </w:rPr>
        <w:t>3</w:t>
      </w:r>
      <w:r w:rsidRPr="00C21A4E">
        <w:rPr>
          <w:bCs/>
          <w:iCs/>
        </w:rPr>
        <w:t xml:space="preserve"> do SWZ </w:t>
      </w:r>
    </w:p>
    <w:p w14:paraId="65CFB9FB" w14:textId="77777777" w:rsidR="008263C3" w:rsidRDefault="008263C3" w:rsidP="003C2709">
      <w:pPr>
        <w:jc w:val="right"/>
        <w:rPr>
          <w:bCs/>
          <w:iCs/>
        </w:rPr>
      </w:pPr>
    </w:p>
    <w:p w14:paraId="01A954BC" w14:textId="3278F272" w:rsidR="00AB38DB" w:rsidRDefault="00AB38DB" w:rsidP="00AB38DB">
      <w:pPr>
        <w:spacing w:before="120"/>
        <w:jc w:val="both"/>
        <w:rPr>
          <w:bCs/>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 202</w:t>
      </w:r>
      <w:r w:rsidR="00EF06D2">
        <w:rPr>
          <w:bCs/>
        </w:rPr>
        <w:t>3</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116E6D43" w:rsidR="006A686D" w:rsidRDefault="00AB38DB" w:rsidP="008263C3">
      <w:pPr>
        <w:ind w:right="4677"/>
        <w:jc w:val="center"/>
        <w:rPr>
          <w:bCs/>
          <w:i/>
          <w:iCs/>
          <w:sz w:val="22"/>
          <w:szCs w:val="22"/>
        </w:rPr>
      </w:pPr>
      <w:r w:rsidRPr="00121F1A">
        <w:rPr>
          <w:bCs/>
          <w:i/>
          <w:iCs/>
          <w:sz w:val="22"/>
          <w:szCs w:val="22"/>
        </w:rPr>
        <w:t>(Nazwa</w:t>
      </w:r>
      <w:r w:rsidR="006A686D">
        <w:rPr>
          <w:bCs/>
          <w:i/>
          <w:iCs/>
          <w:sz w:val="22"/>
          <w:szCs w:val="22"/>
        </w:rPr>
        <w:t>/y</w:t>
      </w:r>
      <w:r w:rsidRPr="00121F1A">
        <w:rPr>
          <w:bCs/>
          <w:i/>
          <w:iCs/>
          <w:sz w:val="22"/>
          <w:szCs w:val="22"/>
        </w:rPr>
        <w:t xml:space="preserve"> i adres</w:t>
      </w:r>
      <w:r w:rsidR="006A686D">
        <w:rPr>
          <w:bCs/>
          <w:i/>
          <w:iCs/>
          <w:sz w:val="22"/>
          <w:szCs w:val="22"/>
        </w:rPr>
        <w:t>/y</w:t>
      </w:r>
      <w:r w:rsidRPr="00121F1A">
        <w:rPr>
          <w:bCs/>
          <w:i/>
          <w:iCs/>
          <w:sz w:val="22"/>
          <w:szCs w:val="22"/>
        </w:rPr>
        <w:t xml:space="preserve"> wykonawcy</w:t>
      </w:r>
    </w:p>
    <w:p w14:paraId="05AD24C6" w14:textId="4AA4F176" w:rsidR="00AB38DB" w:rsidRDefault="006A686D" w:rsidP="008263C3">
      <w:pPr>
        <w:ind w:right="4677"/>
        <w:jc w:val="both"/>
        <w:rPr>
          <w:bCs/>
          <w:i/>
          <w:iCs/>
          <w:sz w:val="22"/>
          <w:szCs w:val="22"/>
        </w:rPr>
      </w:pPr>
      <w:r>
        <w:rPr>
          <w:bCs/>
          <w:i/>
          <w:iCs/>
          <w:sz w:val="22"/>
          <w:szCs w:val="22"/>
        </w:rPr>
        <w:t>lub wykonawców wspólnie składających ofertę</w:t>
      </w:r>
      <w:r w:rsidR="00AB38DB" w:rsidRPr="00121F1A">
        <w:rPr>
          <w:bCs/>
          <w:i/>
          <w:iCs/>
          <w:sz w:val="22"/>
          <w:szCs w:val="22"/>
        </w:rPr>
        <w:t>)</w:t>
      </w:r>
      <w:r w:rsidR="00AB38DB">
        <w:rPr>
          <w:bCs/>
          <w:i/>
          <w:iCs/>
          <w:sz w:val="22"/>
          <w:szCs w:val="22"/>
        </w:rPr>
        <w:tab/>
      </w:r>
    </w:p>
    <w:p w14:paraId="34D0285D" w14:textId="77777777" w:rsidR="006A686D" w:rsidRPr="00D905A2" w:rsidRDefault="006A686D" w:rsidP="004E06CB">
      <w:pPr>
        <w:jc w:val="both"/>
      </w:pPr>
    </w:p>
    <w:p w14:paraId="5E686877" w14:textId="77777777" w:rsidR="00AB38DB" w:rsidRDefault="00AB38DB" w:rsidP="00AB38DB"/>
    <w:p w14:paraId="66D0E968" w14:textId="10799530" w:rsidR="00FC5F14" w:rsidRDefault="00167651" w:rsidP="00FC5F14">
      <w:pPr>
        <w:suppressAutoHyphens/>
        <w:spacing w:before="120"/>
        <w:ind w:left="4111"/>
        <w:jc w:val="both"/>
        <w:rPr>
          <w:b/>
          <w:bCs/>
          <w:sz w:val="32"/>
          <w:szCs w:val="32"/>
        </w:rPr>
      </w:pPr>
      <w:r w:rsidRPr="00167651">
        <w:rPr>
          <w:b/>
          <w:bCs/>
          <w:sz w:val="32"/>
          <w:szCs w:val="32"/>
        </w:rPr>
        <w:t xml:space="preserve">Gmina </w:t>
      </w:r>
      <w:r w:rsidR="00FC5F14">
        <w:rPr>
          <w:b/>
          <w:bCs/>
          <w:sz w:val="32"/>
          <w:szCs w:val="32"/>
        </w:rPr>
        <w:t xml:space="preserve">Szczekociny </w:t>
      </w:r>
    </w:p>
    <w:p w14:paraId="235D1700" w14:textId="56E053F5" w:rsidR="00D87303" w:rsidRDefault="00D87303" w:rsidP="00FC5F14">
      <w:pPr>
        <w:suppressAutoHyphens/>
        <w:spacing w:before="120"/>
        <w:ind w:left="4111"/>
        <w:jc w:val="both"/>
        <w:rPr>
          <w:b/>
          <w:bCs/>
          <w:sz w:val="32"/>
          <w:szCs w:val="32"/>
        </w:rPr>
      </w:pPr>
      <w:r>
        <w:rPr>
          <w:b/>
          <w:bCs/>
          <w:sz w:val="32"/>
          <w:szCs w:val="32"/>
        </w:rPr>
        <w:t>Urząd Miasta i Gminy Szcz</w:t>
      </w:r>
      <w:r w:rsidR="006F5108">
        <w:rPr>
          <w:b/>
          <w:bCs/>
          <w:sz w:val="32"/>
          <w:szCs w:val="32"/>
        </w:rPr>
        <w:t>e</w:t>
      </w:r>
      <w:r>
        <w:rPr>
          <w:b/>
          <w:bCs/>
          <w:sz w:val="32"/>
          <w:szCs w:val="32"/>
        </w:rPr>
        <w:t xml:space="preserve">kociny </w:t>
      </w:r>
    </w:p>
    <w:p w14:paraId="120C8B1A" w14:textId="77777777"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ul. Senatorska 2 </w:t>
      </w:r>
    </w:p>
    <w:p w14:paraId="2A8E69D4" w14:textId="06411CCC"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42-445 Szczekociny </w:t>
      </w:r>
    </w:p>
    <w:p w14:paraId="207F5F23" w14:textId="77777777" w:rsidR="00167651" w:rsidRPr="00167651" w:rsidRDefault="00167651" w:rsidP="00FC5F14">
      <w:pPr>
        <w:pStyle w:val="Tytu"/>
        <w:spacing w:before="120" w:line="240" w:lineRule="auto"/>
        <w:ind w:left="4111"/>
        <w:jc w:val="both"/>
        <w:rPr>
          <w:sz w:val="32"/>
          <w:szCs w:val="32"/>
        </w:rPr>
      </w:pPr>
      <w:r w:rsidRPr="00167651">
        <w:rPr>
          <w:sz w:val="32"/>
          <w:szCs w:val="32"/>
        </w:rPr>
        <w:t>woj. śląskie</w:t>
      </w:r>
    </w:p>
    <w:p w14:paraId="51718274" w14:textId="058F6769" w:rsidR="00167651" w:rsidRDefault="00167651" w:rsidP="00167651">
      <w:pPr>
        <w:pStyle w:val="Tytu"/>
        <w:spacing w:line="240" w:lineRule="auto"/>
        <w:ind w:firstLine="4536"/>
        <w:jc w:val="left"/>
        <w:rPr>
          <w:szCs w:val="18"/>
        </w:rPr>
      </w:pPr>
    </w:p>
    <w:p w14:paraId="697EE854" w14:textId="77777777" w:rsidR="00FC5F14" w:rsidRPr="00FC5F14" w:rsidRDefault="00FC5F14" w:rsidP="00FC5F14">
      <w:pPr>
        <w:pStyle w:val="Podtytu"/>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12D7195B" w:rsidR="00167651" w:rsidRPr="00AB38DB" w:rsidRDefault="00167651" w:rsidP="00F02268">
      <w:pPr>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EF06D2">
        <w:t>3</w:t>
      </w:r>
      <w:r w:rsidR="00F02268">
        <w:t>.20</w:t>
      </w:r>
      <w:r w:rsidR="00C6511C">
        <w:t>2</w:t>
      </w:r>
      <w:r w:rsidR="00EF06D2">
        <w:t>3</w:t>
      </w:r>
      <w:r w:rsidR="00293660" w:rsidRPr="00293660">
        <w:t>)</w:t>
      </w:r>
      <w:r>
        <w:t xml:space="preserve"> Gminy </w:t>
      </w:r>
      <w:r w:rsidR="00FC5F14">
        <w:t xml:space="preserve">Szczekociny </w:t>
      </w:r>
      <w:r w:rsidR="00BE79A1">
        <w:t xml:space="preserve">w postępowaniu prowadzonym w trybie </w:t>
      </w:r>
      <w:r w:rsidR="00B20154">
        <w:t xml:space="preserve">podstawowym </w:t>
      </w:r>
      <w:r w:rsidR="006A686D">
        <w:t xml:space="preserve">z możliwością negocjacji </w:t>
      </w:r>
      <w:r w:rsidRPr="00C21A4E">
        <w:t xml:space="preserve">na roboty budowlane, pn.: </w:t>
      </w:r>
      <w:bookmarkStart w:id="1" w:name="_Hlk106035471"/>
      <w:bookmarkEnd w:id="0"/>
      <w:r w:rsidR="00B52672" w:rsidRPr="00B0067B">
        <w:rPr>
          <w:b/>
          <w:bCs/>
          <w:i/>
          <w:iCs/>
        </w:rPr>
        <w:t>Zagospodarowanie działki przy ulicy Konopnickiej w</w:t>
      </w:r>
      <w:r w:rsidR="00BE79A1">
        <w:rPr>
          <w:b/>
          <w:bCs/>
          <w:i/>
          <w:iCs/>
        </w:rPr>
        <w:t> </w:t>
      </w:r>
      <w:r w:rsidR="00B52672" w:rsidRPr="00B0067B">
        <w:rPr>
          <w:b/>
          <w:bCs/>
          <w:i/>
          <w:iCs/>
        </w:rPr>
        <w:t>Szczekocinach</w:t>
      </w:r>
      <w:bookmarkEnd w:id="1"/>
      <w:r w:rsidR="00B52672" w:rsidRPr="00C21A4E">
        <w:t xml:space="preserve"> </w:t>
      </w:r>
      <w:r w:rsidR="00B20154" w:rsidRPr="00C21A4E">
        <w:t xml:space="preserve">składam/y ofertę </w:t>
      </w:r>
      <w:r w:rsidR="00B20154">
        <w:t>i</w:t>
      </w:r>
      <w:r w:rsidR="00B52672">
        <w:t xml:space="preserve"> </w:t>
      </w:r>
      <w:r w:rsidRPr="00C21A4E">
        <w:t>oferuję/my wy</w:t>
      </w:r>
      <w:r>
        <w:t xml:space="preserve">konanie przedmiotu zamówienia w </w:t>
      </w:r>
      <w:r w:rsidRPr="00C21A4E">
        <w:t xml:space="preserve">pełnym rzeczowym zakresie objętym </w:t>
      </w:r>
      <w:r w:rsidRPr="00C21A4E">
        <w:rPr>
          <w:i/>
        </w:rPr>
        <w:t>Specyfikacją Warunków Zamówienia</w:t>
      </w:r>
      <w:r w:rsidRPr="00C21A4E">
        <w:t xml:space="preserve"> na następujących warunkach: </w:t>
      </w:r>
    </w:p>
    <w:p w14:paraId="11C513FE" w14:textId="7D56FBD8" w:rsidR="00167651" w:rsidRDefault="00167651" w:rsidP="00167651">
      <w:pPr>
        <w:jc w:val="both"/>
      </w:pPr>
    </w:p>
    <w:p w14:paraId="2EA04EB2" w14:textId="77777777" w:rsidR="00F02268" w:rsidRDefault="00F02268" w:rsidP="00167651">
      <w:pPr>
        <w:jc w:val="both"/>
      </w:pPr>
    </w:p>
    <w:p w14:paraId="509CB35E" w14:textId="77777777" w:rsidR="00167651" w:rsidRPr="00C21A4E" w:rsidRDefault="00167651" w:rsidP="00167651">
      <w:pPr>
        <w:pStyle w:val="Akapitzlist"/>
        <w:numPr>
          <w:ilvl w:val="0"/>
          <w:numId w:val="22"/>
        </w:numPr>
        <w:ind w:left="426" w:hanging="426"/>
        <w:contextualSpacing/>
        <w:jc w:val="both"/>
        <w:rPr>
          <w:sz w:val="24"/>
          <w:szCs w:val="24"/>
        </w:rPr>
      </w:pPr>
      <w:r w:rsidRPr="00C21A4E">
        <w:rPr>
          <w:sz w:val="24"/>
          <w:szCs w:val="24"/>
        </w:rPr>
        <w:t>Oferujemy wykonanie przedmiotu zamówienia objętego postępowaniem:</w:t>
      </w:r>
    </w:p>
    <w:p w14:paraId="2699EA8D" w14:textId="77777777" w:rsidR="00167651" w:rsidRPr="00C21A4E" w:rsidRDefault="00167651" w:rsidP="00167651">
      <w:pPr>
        <w:spacing w:before="120"/>
        <w:ind w:left="426"/>
      </w:pPr>
      <w:r w:rsidRPr="00C21A4E">
        <w:t>za cenę brutto (wraz z podatkiem VAT): ...........</w:t>
      </w:r>
      <w:r w:rsidRPr="00F60935">
        <w:t xml:space="preserve"> </w:t>
      </w:r>
      <w:r>
        <w:t>……………. .</w:t>
      </w:r>
      <w:r w:rsidRPr="00C21A4E">
        <w:t xml:space="preserve"> złotych </w:t>
      </w:r>
    </w:p>
    <w:p w14:paraId="79C7EF0C" w14:textId="77777777" w:rsidR="00167651" w:rsidRPr="00C21A4E" w:rsidRDefault="00167651" w:rsidP="00167651">
      <w:pPr>
        <w:spacing w:before="120"/>
        <w:ind w:left="426"/>
      </w:pPr>
      <w:r w:rsidRPr="00C21A4E">
        <w:t xml:space="preserve">w tym podatek VAT </w:t>
      </w:r>
      <w:r>
        <w:t xml:space="preserve">według stawki ….. % w kwocie  ……… ..złotych </w:t>
      </w:r>
      <w:r w:rsidRPr="00C21A4E">
        <w:t xml:space="preserve"> </w:t>
      </w:r>
    </w:p>
    <w:p w14:paraId="062A98AC" w14:textId="77777777" w:rsidR="00167651" w:rsidRPr="00C21A4E" w:rsidRDefault="00167651" w:rsidP="00167651">
      <w:pPr>
        <w:spacing w:before="120"/>
        <w:ind w:left="426"/>
      </w:pPr>
      <w:r w:rsidRPr="00C21A4E">
        <w:t>cena netto: ........................</w:t>
      </w:r>
      <w:r>
        <w:t xml:space="preserve"> </w:t>
      </w:r>
      <w:r w:rsidRPr="00C21A4E">
        <w:t xml:space="preserve">złotych </w:t>
      </w:r>
    </w:p>
    <w:p w14:paraId="29951200" w14:textId="3C40BC44" w:rsidR="006F5108" w:rsidRDefault="006F5108" w:rsidP="00FC5F14">
      <w:pPr>
        <w:pStyle w:val="Tekstprzypisudolnego"/>
        <w:spacing w:before="120"/>
        <w:ind w:left="426"/>
        <w:jc w:val="both"/>
        <w:rPr>
          <w:szCs w:val="24"/>
        </w:rPr>
      </w:pPr>
    </w:p>
    <w:p w14:paraId="1A83629C" w14:textId="3D6ABDBC" w:rsidR="00811FE1" w:rsidRDefault="00811FE1" w:rsidP="00FC5F14">
      <w:pPr>
        <w:pStyle w:val="Tekstprzypisudolnego"/>
        <w:spacing w:before="120"/>
        <w:ind w:left="426"/>
        <w:jc w:val="both"/>
        <w:rPr>
          <w:szCs w:val="24"/>
        </w:rPr>
      </w:pPr>
    </w:p>
    <w:p w14:paraId="76CA5958" w14:textId="02023417" w:rsidR="00167651" w:rsidRPr="00C21A4E" w:rsidRDefault="00167651" w:rsidP="00FC5F14">
      <w:pPr>
        <w:pStyle w:val="Tekstprzypisudolnego"/>
        <w:spacing w:before="120"/>
        <w:ind w:left="426"/>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07992B0C" w14:textId="77777777" w:rsidR="004E06CB" w:rsidRDefault="004E06CB" w:rsidP="004E06CB">
      <w:pPr>
        <w:pStyle w:val="Akapitzlist"/>
        <w:spacing w:before="120"/>
        <w:ind w:left="426"/>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6E4827A8" w:rsidR="00F02268" w:rsidRDefault="00F02268" w:rsidP="00F02268">
      <w:pPr>
        <w:pStyle w:val="Akapitzlist"/>
        <w:spacing w:line="360" w:lineRule="auto"/>
        <w:ind w:left="426"/>
        <w:jc w:val="both"/>
        <w:rPr>
          <w:sz w:val="24"/>
        </w:rPr>
      </w:pPr>
      <w:bookmarkStart w:id="2"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76A30E29" w:rsidR="00F02268" w:rsidRPr="00F02268" w:rsidRDefault="00B52672" w:rsidP="002D570E">
      <w:pPr>
        <w:pStyle w:val="Akapitzlist"/>
        <w:spacing w:before="120"/>
        <w:ind w:left="850" w:hanging="425"/>
        <w:jc w:val="both"/>
        <w:rPr>
          <w:b/>
          <w:sz w:val="28"/>
          <w:szCs w:val="28"/>
        </w:rPr>
      </w:pPr>
      <w:r>
        <w:rPr>
          <w:b/>
          <w:bCs/>
          <w:sz w:val="28"/>
          <w:szCs w:val="28"/>
        </w:rPr>
        <w:t>3</w:t>
      </w:r>
      <w:r w:rsidR="00F02268" w:rsidRPr="00EA77A5">
        <w:rPr>
          <w:b/>
          <w:bCs/>
          <w:sz w:val="28"/>
          <w:szCs w:val="28"/>
        </w:rPr>
        <w:t>.1.</w:t>
      </w:r>
      <w:r w:rsidR="00F02268" w:rsidRPr="00EA77A5">
        <w:rPr>
          <w:b/>
          <w:sz w:val="32"/>
          <w:szCs w:val="28"/>
        </w:rPr>
        <w:tab/>
      </w:r>
      <w:r w:rsidR="00F02268" w:rsidRPr="00F02268">
        <w:rPr>
          <w:b/>
          <w:sz w:val="28"/>
          <w:szCs w:val="28"/>
        </w:rPr>
        <w:t>nie będzie</w:t>
      </w:r>
      <w:r w:rsidR="00F02268" w:rsidRPr="00F02268">
        <w:rPr>
          <w:sz w:val="28"/>
          <w:szCs w:val="28"/>
        </w:rPr>
        <w:t xml:space="preserve"> </w:t>
      </w:r>
      <w:r w:rsidR="002D570E" w:rsidRPr="00F02268">
        <w:rPr>
          <w:b/>
          <w:sz w:val="28"/>
          <w:szCs w:val="28"/>
        </w:rPr>
        <w:t>prowadzić</w:t>
      </w:r>
      <w:r w:rsidR="002D570E">
        <w:rPr>
          <w:b/>
          <w:sz w:val="28"/>
          <w:szCs w:val="28"/>
        </w:rPr>
        <w:t xml:space="preserve"> </w:t>
      </w:r>
      <w:r w:rsidR="00F02268" w:rsidRPr="002D570E">
        <w:rPr>
          <w:b/>
          <w:sz w:val="24"/>
          <w:szCs w:val="24"/>
        </w:rPr>
        <w:t>do powstania u Zamawiającego obowiązku podatkowego</w:t>
      </w:r>
      <w:r w:rsidR="00F02268" w:rsidRPr="00F02268">
        <w:rPr>
          <w:b/>
          <w:sz w:val="28"/>
          <w:szCs w:val="28"/>
        </w:rPr>
        <w:t>*</w:t>
      </w:r>
    </w:p>
    <w:p w14:paraId="1E788B5A" w14:textId="40E20B36" w:rsidR="00F02268" w:rsidRPr="00F02268" w:rsidRDefault="00B52672" w:rsidP="002D570E">
      <w:pPr>
        <w:pStyle w:val="Akapitzlist"/>
        <w:spacing w:before="120"/>
        <w:ind w:left="850" w:hanging="425"/>
        <w:jc w:val="both"/>
        <w:rPr>
          <w:b/>
          <w:sz w:val="28"/>
          <w:szCs w:val="28"/>
        </w:rPr>
      </w:pPr>
      <w:r>
        <w:rPr>
          <w:b/>
          <w:bCs/>
          <w:sz w:val="28"/>
          <w:szCs w:val="28"/>
        </w:rPr>
        <w:t>3</w:t>
      </w:r>
      <w:r w:rsidR="00F02268" w:rsidRPr="00F02268">
        <w:rPr>
          <w:b/>
          <w:bCs/>
          <w:sz w:val="28"/>
          <w:szCs w:val="28"/>
        </w:rPr>
        <w:t>.2</w:t>
      </w:r>
      <w:r w:rsidR="00F02268" w:rsidRPr="00F02268">
        <w:rPr>
          <w:sz w:val="28"/>
          <w:szCs w:val="28"/>
        </w:rPr>
        <w:t>.</w:t>
      </w:r>
      <w:r w:rsidR="00F02268" w:rsidRPr="00F02268">
        <w:rPr>
          <w:b/>
          <w:sz w:val="28"/>
          <w:szCs w:val="28"/>
        </w:rPr>
        <w:tab/>
        <w:t>będzie</w:t>
      </w:r>
      <w:r w:rsidR="00F02268" w:rsidRPr="00F02268">
        <w:rPr>
          <w:sz w:val="28"/>
          <w:szCs w:val="28"/>
        </w:rPr>
        <w:t xml:space="preserve"> </w:t>
      </w:r>
      <w:r w:rsidR="00F02268" w:rsidRPr="00F02268">
        <w:rPr>
          <w:b/>
          <w:sz w:val="28"/>
          <w:szCs w:val="28"/>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77777777"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19A877A8" w14:textId="22002132" w:rsidR="00F02268" w:rsidRDefault="00F02268" w:rsidP="00F02268">
      <w:pPr>
        <w:spacing w:after="200" w:line="276" w:lineRule="auto"/>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13EEC323" w:rsidR="00F02268" w:rsidRPr="00BE79A1" w:rsidRDefault="00B52672" w:rsidP="00F02268">
      <w:pPr>
        <w:pStyle w:val="Akapitzlist"/>
        <w:spacing w:line="360" w:lineRule="auto"/>
        <w:ind w:left="709" w:right="23" w:hanging="425"/>
        <w:jc w:val="both"/>
        <w:rPr>
          <w:b/>
          <w:sz w:val="28"/>
          <w:szCs w:val="28"/>
        </w:rPr>
      </w:pPr>
      <w:r>
        <w:rPr>
          <w:b/>
          <w:sz w:val="24"/>
          <w:szCs w:val="24"/>
        </w:rPr>
        <w:t>4</w:t>
      </w:r>
      <w:r w:rsidR="00F02268" w:rsidRPr="00216BD0">
        <w:rPr>
          <w:b/>
          <w:sz w:val="24"/>
          <w:szCs w:val="24"/>
        </w:rPr>
        <w:t>.1.</w:t>
      </w:r>
      <w:r w:rsidR="00F02268" w:rsidRPr="00BE79A1">
        <w:rPr>
          <w:b/>
          <w:sz w:val="28"/>
          <w:szCs w:val="28"/>
        </w:rPr>
        <w:tab/>
        <w:t>jestem mikroprzedsiębiorcą*</w:t>
      </w:r>
    </w:p>
    <w:p w14:paraId="3664453C" w14:textId="0817DEC1"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.2.</w:t>
      </w:r>
      <w:r w:rsidR="00F02268" w:rsidRPr="00BE79A1">
        <w:rPr>
          <w:b/>
          <w:sz w:val="28"/>
          <w:szCs w:val="28"/>
        </w:rPr>
        <w:tab/>
        <w:t xml:space="preserve">jestem małym przedsiębiorcą* </w:t>
      </w:r>
    </w:p>
    <w:p w14:paraId="3FC0E45E" w14:textId="44820C61"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.3.</w:t>
      </w:r>
      <w:r w:rsidR="00F02268" w:rsidRPr="00BE79A1">
        <w:rPr>
          <w:b/>
          <w:sz w:val="28"/>
          <w:szCs w:val="28"/>
        </w:rPr>
        <w:tab/>
        <w:t>jestem średnim przedsiębiorcą *</w:t>
      </w:r>
    </w:p>
    <w:p w14:paraId="6605AE42" w14:textId="444AA3D8"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.4.</w:t>
      </w:r>
      <w:r w:rsidR="00F02268" w:rsidRPr="00BE79A1">
        <w:rPr>
          <w:b/>
          <w:sz w:val="28"/>
          <w:szCs w:val="28"/>
        </w:rPr>
        <w:tab/>
        <w:t>nie jestem mikroprzedsiębiorcą, małym lub średnim przedsiębiorcą*</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67ED72B9" w14:textId="77777777" w:rsidR="00811FE1" w:rsidRDefault="00811FE1">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7777777"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586A3704" w14:textId="67086FE6" w:rsidR="00F02268" w:rsidRPr="00D87303" w:rsidRDefault="00F02268" w:rsidP="00811FE1">
      <w:pPr>
        <w:spacing w:before="120"/>
        <w:ind w:left="851"/>
        <w:jc w:val="both"/>
      </w:pPr>
      <w:r w:rsidRPr="00D87303">
        <w:t>d</w:t>
      </w:r>
      <w:r w:rsidRPr="00D87303">
        <w:rPr>
          <w:bCs/>
        </w:rPr>
        <w:t xml:space="preserve">ysponowania osobami zdolnymi do wykonania zamówienia </w:t>
      </w:r>
      <w:r w:rsidRPr="00D87303">
        <w:t>w zakresie opisanym w</w:t>
      </w:r>
      <w:r w:rsidR="008263C3">
        <w:t> </w:t>
      </w:r>
      <w:r w:rsidRPr="00D87303">
        <w:t>punkcie 2.7.4.2. SWZ;</w:t>
      </w:r>
    </w:p>
    <w:p w14:paraId="37D7588F" w14:textId="77777777" w:rsidR="00B52672" w:rsidRPr="00D87303" w:rsidRDefault="00B52672" w:rsidP="00B52672">
      <w:pPr>
        <w:pStyle w:val="Akapitzlist"/>
        <w:ind w:left="720" w:firstLine="414"/>
        <w:rPr>
          <w:sz w:val="24"/>
        </w:rPr>
      </w:pPr>
      <w:r w:rsidRPr="00D87303">
        <w:rPr>
          <w:sz w:val="24"/>
          <w:szCs w:val="24"/>
        </w:rPr>
        <w:t>.............................................................................................................................</w:t>
      </w:r>
    </w:p>
    <w:p w14:paraId="5B6D373F" w14:textId="63A1D0CB" w:rsidR="00B52672" w:rsidRDefault="00B52672" w:rsidP="00B52672">
      <w:pPr>
        <w:pStyle w:val="Akapitzlist"/>
        <w:ind w:left="720" w:firstLine="414"/>
        <w:jc w:val="both"/>
        <w:rPr>
          <w:i/>
          <w:szCs w:val="24"/>
        </w:rPr>
      </w:pPr>
      <w:r w:rsidRPr="00D87303">
        <w:rPr>
          <w:i/>
          <w:szCs w:val="24"/>
        </w:rPr>
        <w:t>pełna nazwa i adres siedziby podmiotu (zgodne z aktualnym rejestrem KRS lub CEIDG</w:t>
      </w:r>
    </w:p>
    <w:p w14:paraId="51D3DDFA" w14:textId="03FE77EF" w:rsidR="008263C3" w:rsidRDefault="008263C3">
      <w:pPr>
        <w:spacing w:after="200" w:line="276" w:lineRule="auto"/>
        <w:rPr>
          <w:i/>
          <w:sz w:val="20"/>
        </w:rPr>
      </w:pPr>
      <w:r>
        <w:rPr>
          <w:i/>
        </w:rPr>
        <w:br w:type="page"/>
      </w:r>
    </w:p>
    <w:p w14:paraId="544BCAC3" w14:textId="77777777" w:rsidR="00144353" w:rsidRDefault="00144353" w:rsidP="00B52672">
      <w:pPr>
        <w:pStyle w:val="Akapitzlist"/>
        <w:ind w:left="720" w:firstLine="414"/>
        <w:jc w:val="both"/>
        <w:rPr>
          <w:i/>
          <w:szCs w:val="24"/>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1D53417D" w:rsidR="00F02268" w:rsidRPr="002F5A80" w:rsidRDefault="00144353" w:rsidP="00F02268">
      <w:pPr>
        <w:pStyle w:val="Akapitzlist"/>
        <w:spacing w:line="360" w:lineRule="auto"/>
        <w:ind w:left="993" w:hanging="567"/>
        <w:rPr>
          <w:sz w:val="24"/>
        </w:rPr>
      </w:pPr>
      <w:r>
        <w:rPr>
          <w:b/>
          <w:bCs/>
          <w:sz w:val="24"/>
        </w:rPr>
        <w:t>6</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20CC6126" w:rsidR="00F02268" w:rsidRDefault="00144353" w:rsidP="00F02268">
      <w:pPr>
        <w:pStyle w:val="Akapitzlist"/>
        <w:spacing w:line="360" w:lineRule="auto"/>
        <w:ind w:left="993" w:hanging="567"/>
        <w:rPr>
          <w:sz w:val="24"/>
        </w:rPr>
      </w:pPr>
      <w:r>
        <w:rPr>
          <w:b/>
          <w:bCs/>
          <w:sz w:val="24"/>
        </w:rPr>
        <w:t>6</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709955BA" w:rsidR="00F02268" w:rsidRDefault="00F02268" w:rsidP="00F02268">
      <w:pPr>
        <w:pStyle w:val="Akapitzlist"/>
        <w:spacing w:before="120"/>
        <w:ind w:left="567"/>
        <w:contextualSpacing/>
        <w:jc w:val="both"/>
        <w:rPr>
          <w:sz w:val="24"/>
          <w:szCs w:val="24"/>
        </w:rPr>
      </w:pPr>
    </w:p>
    <w:p w14:paraId="457AC605" w14:textId="77777777" w:rsidR="00811FE1" w:rsidRDefault="00811FE1" w:rsidP="00F02268">
      <w:pPr>
        <w:pStyle w:val="Akapitzlist"/>
        <w:spacing w:before="120"/>
        <w:ind w:left="567"/>
        <w:contextualSpacing/>
        <w:jc w:val="both"/>
        <w:rPr>
          <w:sz w:val="24"/>
          <w:szCs w:val="24"/>
        </w:rPr>
      </w:pPr>
    </w:p>
    <w:p w14:paraId="5CA1908A" w14:textId="77777777" w:rsidR="00EA77A5" w:rsidRDefault="00EA77A5" w:rsidP="00EA77A5">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przyjęte zostały następujące </w:t>
      </w:r>
      <w:r w:rsidRPr="00EA77A5">
        <w:rPr>
          <w:sz w:val="24"/>
          <w:szCs w:val="24"/>
        </w:rPr>
        <w:t xml:space="preserve">wskaźniki cenotwórcze: </w:t>
      </w:r>
    </w:p>
    <w:p w14:paraId="6215C2D1" w14:textId="77777777" w:rsidR="00EA77A5" w:rsidRDefault="00EA77A5" w:rsidP="00EA77A5">
      <w:pPr>
        <w:pStyle w:val="Akapitzlist"/>
        <w:spacing w:line="360" w:lineRule="auto"/>
        <w:ind w:left="426"/>
        <w:contextualSpacing/>
        <w:jc w:val="both"/>
        <w:rPr>
          <w:sz w:val="24"/>
          <w:szCs w:val="24"/>
        </w:rPr>
      </w:pPr>
      <w:r w:rsidRPr="00EA77A5">
        <w:rPr>
          <w:sz w:val="24"/>
          <w:szCs w:val="24"/>
        </w:rPr>
        <w:t xml:space="preserve">R-g = ..... zł, </w:t>
      </w:r>
    </w:p>
    <w:p w14:paraId="5E03328A" w14:textId="77777777" w:rsidR="00EA77A5" w:rsidRDefault="00EA77A5" w:rsidP="00EA77A5">
      <w:pPr>
        <w:pStyle w:val="Akapitzlist"/>
        <w:spacing w:line="360" w:lineRule="auto"/>
        <w:ind w:left="426"/>
        <w:contextualSpacing/>
        <w:jc w:val="both"/>
        <w:rPr>
          <w:sz w:val="24"/>
          <w:szCs w:val="24"/>
        </w:rPr>
      </w:pPr>
      <w:r w:rsidRPr="00EA77A5">
        <w:rPr>
          <w:sz w:val="24"/>
          <w:szCs w:val="24"/>
        </w:rPr>
        <w:t xml:space="preserve">Kp od R+S = ………. %, </w:t>
      </w:r>
    </w:p>
    <w:p w14:paraId="1EAABB6C" w14:textId="77DFC12F" w:rsidR="00EA77A5" w:rsidRPr="00EA77A5" w:rsidRDefault="00EA77A5" w:rsidP="00EA77A5">
      <w:pPr>
        <w:pStyle w:val="Akapitzlist"/>
        <w:spacing w:line="360" w:lineRule="auto"/>
        <w:ind w:left="426"/>
        <w:contextualSpacing/>
        <w:jc w:val="both"/>
        <w:rPr>
          <w:sz w:val="24"/>
          <w:szCs w:val="24"/>
        </w:rPr>
      </w:pPr>
      <w:r w:rsidRPr="00EA77A5">
        <w:rPr>
          <w:sz w:val="24"/>
          <w:szCs w:val="24"/>
        </w:rPr>
        <w:t>Zysk od R+S+Kp = ……. %</w:t>
      </w:r>
    </w:p>
    <w:p w14:paraId="39E2A9EB" w14:textId="77777777" w:rsidR="00EA77A5" w:rsidRPr="00EA77A5" w:rsidRDefault="00EA77A5" w:rsidP="00EA77A5">
      <w:pPr>
        <w:pStyle w:val="Akapitzlist"/>
        <w:spacing w:before="120"/>
        <w:ind w:left="567"/>
        <w:contextualSpacing/>
        <w:jc w:val="both"/>
        <w:rPr>
          <w:sz w:val="24"/>
          <w:szCs w:val="24"/>
        </w:rPr>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7F1D6B2F" w14:textId="77777777" w:rsidR="00F02268" w:rsidRDefault="00F02268" w:rsidP="00F02268">
      <w:pPr>
        <w:pStyle w:val="Akapitzlist"/>
        <w:spacing w:before="120"/>
        <w:ind w:left="567" w:right="23"/>
        <w:jc w:val="both"/>
        <w:rPr>
          <w:sz w:val="24"/>
          <w:szCs w:val="24"/>
        </w:rPr>
      </w:pPr>
      <w:r>
        <w:rPr>
          <w:sz w:val="24"/>
          <w:szCs w:val="24"/>
        </w:rPr>
        <w:t>…………………………………………………………………………………………..</w:t>
      </w:r>
    </w:p>
    <w:p w14:paraId="26A5E1A9" w14:textId="5BB7C126"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54F05498" w14:textId="77777777" w:rsidR="00811FE1" w:rsidRDefault="00811FE1"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27AF3FAC" w14:textId="22EA286F" w:rsidR="00F02268" w:rsidRDefault="00F0226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0C5DDEBE" w14:textId="77777777" w:rsidR="0015114F" w:rsidRPr="00C91363" w:rsidRDefault="0015114F"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120B74A0" w:rsidR="00F02268" w:rsidRDefault="00F02268" w:rsidP="00F02268">
      <w:pPr>
        <w:pStyle w:val="Akapitzlist"/>
        <w:spacing w:before="120" w:line="360" w:lineRule="auto"/>
        <w:ind w:left="567" w:right="23"/>
        <w:jc w:val="both"/>
        <w:rPr>
          <w:sz w:val="24"/>
          <w:szCs w:val="24"/>
        </w:rPr>
      </w:pPr>
    </w:p>
    <w:p w14:paraId="5C85EA8D" w14:textId="1884078E" w:rsidR="00811FE1" w:rsidRDefault="00811FE1" w:rsidP="00F02268">
      <w:pPr>
        <w:pStyle w:val="Akapitzlist"/>
        <w:spacing w:before="120" w:line="360" w:lineRule="auto"/>
        <w:ind w:left="567" w:right="23"/>
        <w:jc w:val="both"/>
        <w:rPr>
          <w:sz w:val="24"/>
          <w:szCs w:val="24"/>
        </w:rPr>
      </w:pPr>
    </w:p>
    <w:p w14:paraId="3B783BB0" w14:textId="77777777" w:rsidR="0015114F" w:rsidRDefault="0015114F"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548D9F6"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56DE7129" w14:textId="77777777" w:rsidR="00F02268" w:rsidRDefault="00F02268" w:rsidP="00F02268">
      <w:pPr>
        <w:spacing w:line="360" w:lineRule="auto"/>
      </w:pPr>
    </w:p>
    <w:p w14:paraId="0840995F" w14:textId="77777777" w:rsidR="0015114F" w:rsidRDefault="0015114F"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7BC862AE" w14:textId="77777777" w:rsidR="00F02268" w:rsidRDefault="00F02268" w:rsidP="00F02268">
      <w:pPr>
        <w:spacing w:line="360" w:lineRule="auto"/>
      </w:pP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2"/>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A62AC" w14:textId="77777777" w:rsidR="00FF125C" w:rsidRDefault="00FF125C" w:rsidP="00EB688C">
      <w:r>
        <w:separator/>
      </w:r>
    </w:p>
  </w:endnote>
  <w:endnote w:type="continuationSeparator" w:id="0">
    <w:p w14:paraId="0936D458" w14:textId="77777777" w:rsidR="00FF125C" w:rsidRDefault="00FF125C"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BA67" w14:textId="77777777" w:rsidR="00FF125C" w:rsidRDefault="00FF125C" w:rsidP="00EB688C">
      <w:r>
        <w:separator/>
      </w:r>
    </w:p>
  </w:footnote>
  <w:footnote w:type="continuationSeparator" w:id="0">
    <w:p w14:paraId="10DA8E2A" w14:textId="77777777" w:rsidR="00FF125C" w:rsidRDefault="00FF125C"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A1C0B32"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EF06D2">
      <w:rPr>
        <w:b/>
      </w:rPr>
      <w:t>3.</w:t>
    </w:r>
    <w:r w:rsidR="00645A71">
      <w:rPr>
        <w:b/>
      </w:rPr>
      <w:t>202</w:t>
    </w:r>
    <w:r w:rsidR="00EF06D2">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365446157">
    <w:abstractNumId w:val="15"/>
  </w:num>
  <w:num w:numId="2" w16cid:durableId="500900575">
    <w:abstractNumId w:val="29"/>
  </w:num>
  <w:num w:numId="3" w16cid:durableId="674918144">
    <w:abstractNumId w:val="21"/>
  </w:num>
  <w:num w:numId="4" w16cid:durableId="265623492">
    <w:abstractNumId w:val="19"/>
  </w:num>
  <w:num w:numId="5" w16cid:durableId="1999575797">
    <w:abstractNumId w:val="0"/>
  </w:num>
  <w:num w:numId="6" w16cid:durableId="277109542">
    <w:abstractNumId w:val="32"/>
  </w:num>
  <w:num w:numId="7" w16cid:durableId="719548805">
    <w:abstractNumId w:val="31"/>
  </w:num>
  <w:num w:numId="8" w16cid:durableId="1097943896">
    <w:abstractNumId w:val="23"/>
  </w:num>
  <w:num w:numId="9" w16cid:durableId="1112549781">
    <w:abstractNumId w:val="9"/>
  </w:num>
  <w:num w:numId="10" w16cid:durableId="421150591">
    <w:abstractNumId w:val="14"/>
  </w:num>
  <w:num w:numId="11" w16cid:durableId="1530680141">
    <w:abstractNumId w:val="27"/>
  </w:num>
  <w:num w:numId="12" w16cid:durableId="276301077">
    <w:abstractNumId w:val="28"/>
  </w:num>
  <w:num w:numId="13" w16cid:durableId="973757044">
    <w:abstractNumId w:val="12"/>
  </w:num>
  <w:num w:numId="14" w16cid:durableId="1464348000">
    <w:abstractNumId w:val="17"/>
  </w:num>
  <w:num w:numId="15" w16cid:durableId="1552110762">
    <w:abstractNumId w:val="22"/>
  </w:num>
  <w:num w:numId="16" w16cid:durableId="785084025">
    <w:abstractNumId w:val="16"/>
  </w:num>
  <w:num w:numId="17" w16cid:durableId="1447626248">
    <w:abstractNumId w:val="25"/>
  </w:num>
  <w:num w:numId="18" w16cid:durableId="724182296">
    <w:abstractNumId w:val="11"/>
  </w:num>
  <w:num w:numId="19" w16cid:durableId="1078676599">
    <w:abstractNumId w:val="26"/>
  </w:num>
  <w:num w:numId="20" w16cid:durableId="1320305811">
    <w:abstractNumId w:val="20"/>
  </w:num>
  <w:num w:numId="21" w16cid:durableId="26684216">
    <w:abstractNumId w:val="30"/>
  </w:num>
  <w:num w:numId="22" w16cid:durableId="1893231749">
    <w:abstractNumId w:val="8"/>
  </w:num>
  <w:num w:numId="23" w16cid:durableId="42330514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590C"/>
    <w:rsid w:val="00024A2F"/>
    <w:rsid w:val="00025696"/>
    <w:rsid w:val="00031CD1"/>
    <w:rsid w:val="00031DBD"/>
    <w:rsid w:val="00032A48"/>
    <w:rsid w:val="000336B3"/>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353"/>
    <w:rsid w:val="00144AD5"/>
    <w:rsid w:val="00144C9E"/>
    <w:rsid w:val="00146AAF"/>
    <w:rsid w:val="0015114F"/>
    <w:rsid w:val="0015471A"/>
    <w:rsid w:val="001605F0"/>
    <w:rsid w:val="00167651"/>
    <w:rsid w:val="001725CB"/>
    <w:rsid w:val="00175DCD"/>
    <w:rsid w:val="00184816"/>
    <w:rsid w:val="00186134"/>
    <w:rsid w:val="001941E7"/>
    <w:rsid w:val="00194380"/>
    <w:rsid w:val="00195472"/>
    <w:rsid w:val="001954AD"/>
    <w:rsid w:val="00197370"/>
    <w:rsid w:val="001A146B"/>
    <w:rsid w:val="001A17D7"/>
    <w:rsid w:val="001A7071"/>
    <w:rsid w:val="001B7834"/>
    <w:rsid w:val="001C20D2"/>
    <w:rsid w:val="001C20DA"/>
    <w:rsid w:val="001D064A"/>
    <w:rsid w:val="001E7850"/>
    <w:rsid w:val="001E7EBC"/>
    <w:rsid w:val="001F5C16"/>
    <w:rsid w:val="002039E6"/>
    <w:rsid w:val="00206A1D"/>
    <w:rsid w:val="00217361"/>
    <w:rsid w:val="00217A65"/>
    <w:rsid w:val="00222444"/>
    <w:rsid w:val="002229E3"/>
    <w:rsid w:val="00222D34"/>
    <w:rsid w:val="00233C61"/>
    <w:rsid w:val="00242CE3"/>
    <w:rsid w:val="00244F7C"/>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6021FE"/>
    <w:rsid w:val="00605E7F"/>
    <w:rsid w:val="00611E31"/>
    <w:rsid w:val="00627488"/>
    <w:rsid w:val="00637C6D"/>
    <w:rsid w:val="00640C5A"/>
    <w:rsid w:val="0064345F"/>
    <w:rsid w:val="00644A9F"/>
    <w:rsid w:val="00645A71"/>
    <w:rsid w:val="00646DF8"/>
    <w:rsid w:val="00651247"/>
    <w:rsid w:val="006521D8"/>
    <w:rsid w:val="00652708"/>
    <w:rsid w:val="00656210"/>
    <w:rsid w:val="006573A0"/>
    <w:rsid w:val="00664259"/>
    <w:rsid w:val="0067201E"/>
    <w:rsid w:val="00674982"/>
    <w:rsid w:val="006779E9"/>
    <w:rsid w:val="00681220"/>
    <w:rsid w:val="00681A26"/>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030D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1FE1"/>
    <w:rsid w:val="00815899"/>
    <w:rsid w:val="00823432"/>
    <w:rsid w:val="00824FED"/>
    <w:rsid w:val="008263C3"/>
    <w:rsid w:val="00827354"/>
    <w:rsid w:val="00833D12"/>
    <w:rsid w:val="0084257A"/>
    <w:rsid w:val="00842813"/>
    <w:rsid w:val="00842EA8"/>
    <w:rsid w:val="008457C4"/>
    <w:rsid w:val="0084676E"/>
    <w:rsid w:val="00851E05"/>
    <w:rsid w:val="00851F71"/>
    <w:rsid w:val="008524D5"/>
    <w:rsid w:val="0085420C"/>
    <w:rsid w:val="00857E21"/>
    <w:rsid w:val="00862434"/>
    <w:rsid w:val="0086604B"/>
    <w:rsid w:val="00875447"/>
    <w:rsid w:val="00876729"/>
    <w:rsid w:val="008824E6"/>
    <w:rsid w:val="00882CDE"/>
    <w:rsid w:val="00884C62"/>
    <w:rsid w:val="00890CFA"/>
    <w:rsid w:val="008920E5"/>
    <w:rsid w:val="00897641"/>
    <w:rsid w:val="008A2AA5"/>
    <w:rsid w:val="008A4158"/>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A14"/>
    <w:rsid w:val="009477BE"/>
    <w:rsid w:val="00960DF8"/>
    <w:rsid w:val="00963ACD"/>
    <w:rsid w:val="0096583D"/>
    <w:rsid w:val="00966EFE"/>
    <w:rsid w:val="00975A90"/>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21401"/>
    <w:rsid w:val="00A35B89"/>
    <w:rsid w:val="00A46729"/>
    <w:rsid w:val="00A50F96"/>
    <w:rsid w:val="00A5461E"/>
    <w:rsid w:val="00A5630F"/>
    <w:rsid w:val="00A56B43"/>
    <w:rsid w:val="00A57F88"/>
    <w:rsid w:val="00A60DFE"/>
    <w:rsid w:val="00A62534"/>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6421"/>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2672"/>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62E9"/>
    <w:rsid w:val="00BD46B4"/>
    <w:rsid w:val="00BE0530"/>
    <w:rsid w:val="00BE05A4"/>
    <w:rsid w:val="00BE6099"/>
    <w:rsid w:val="00BE79A1"/>
    <w:rsid w:val="00BF3233"/>
    <w:rsid w:val="00BF5868"/>
    <w:rsid w:val="00C007AE"/>
    <w:rsid w:val="00C0514B"/>
    <w:rsid w:val="00C06CBB"/>
    <w:rsid w:val="00C11827"/>
    <w:rsid w:val="00C12CC0"/>
    <w:rsid w:val="00C151BB"/>
    <w:rsid w:val="00C15267"/>
    <w:rsid w:val="00C16C7C"/>
    <w:rsid w:val="00C213D8"/>
    <w:rsid w:val="00C24B77"/>
    <w:rsid w:val="00C32EEF"/>
    <w:rsid w:val="00C33AC9"/>
    <w:rsid w:val="00C356B6"/>
    <w:rsid w:val="00C3619E"/>
    <w:rsid w:val="00C412C4"/>
    <w:rsid w:val="00C423C6"/>
    <w:rsid w:val="00C43CB8"/>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4CFF"/>
    <w:rsid w:val="00CF3835"/>
    <w:rsid w:val="00D018AC"/>
    <w:rsid w:val="00D04C5E"/>
    <w:rsid w:val="00D05FBE"/>
    <w:rsid w:val="00D10396"/>
    <w:rsid w:val="00D16967"/>
    <w:rsid w:val="00D17643"/>
    <w:rsid w:val="00D253DB"/>
    <w:rsid w:val="00D26E30"/>
    <w:rsid w:val="00D26EAD"/>
    <w:rsid w:val="00D403D2"/>
    <w:rsid w:val="00D41A45"/>
    <w:rsid w:val="00D45E09"/>
    <w:rsid w:val="00D4646F"/>
    <w:rsid w:val="00D46F91"/>
    <w:rsid w:val="00D504A9"/>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06D2"/>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545B4"/>
    <w:rsid w:val="00F64886"/>
    <w:rsid w:val="00F67ACD"/>
    <w:rsid w:val="00F72B8B"/>
    <w:rsid w:val="00F7315C"/>
    <w:rsid w:val="00F867C2"/>
    <w:rsid w:val="00F875BF"/>
    <w:rsid w:val="00F87A03"/>
    <w:rsid w:val="00F95BCF"/>
    <w:rsid w:val="00F963A0"/>
    <w:rsid w:val="00FA52AB"/>
    <w:rsid w:val="00FB1E52"/>
    <w:rsid w:val="00FB76C8"/>
    <w:rsid w:val="00FC04BC"/>
    <w:rsid w:val="00FC06E8"/>
    <w:rsid w:val="00FC2ECB"/>
    <w:rsid w:val="00FC35E9"/>
    <w:rsid w:val="00FC5F14"/>
    <w:rsid w:val="00FD4EEE"/>
    <w:rsid w:val="00FE432C"/>
    <w:rsid w:val="00FE43A5"/>
    <w:rsid w:val="00FE4723"/>
    <w:rsid w:val="00FF125C"/>
    <w:rsid w:val="00FF326F"/>
    <w:rsid w:val="00FF4803"/>
    <w:rsid w:val="00FF7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4</Pages>
  <Words>788</Words>
  <Characters>4734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41</cp:revision>
  <cp:lastPrinted>2017-10-13T09:57:00Z</cp:lastPrinted>
  <dcterms:created xsi:type="dcterms:W3CDTF">2018-04-10T10:21:00Z</dcterms:created>
  <dcterms:modified xsi:type="dcterms:W3CDTF">2023-03-29T20:29:00Z</dcterms:modified>
</cp:coreProperties>
</file>