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7502B57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F27F20">
        <w:rPr>
          <w:sz w:val="24"/>
        </w:rPr>
        <w:t>1</w:t>
      </w:r>
      <w:r w:rsidRPr="00267243">
        <w:rPr>
          <w:sz w:val="24"/>
        </w:rPr>
        <w:t xml:space="preserve"> do SWZ</w:t>
      </w:r>
    </w:p>
    <w:p w14:paraId="3F96793B" w14:textId="77777777" w:rsidR="0050112F" w:rsidRDefault="0050112F" w:rsidP="00672086">
      <w:pPr>
        <w:ind w:left="709" w:hanging="709"/>
        <w:jc w:val="center"/>
        <w:rPr>
          <w:b/>
          <w:sz w:val="32"/>
        </w:rPr>
      </w:pPr>
    </w:p>
    <w:p w14:paraId="0AB5A0BB" w14:textId="77777777" w:rsidR="00672086" w:rsidRDefault="00672086" w:rsidP="00672086">
      <w:pPr>
        <w:ind w:left="709" w:hanging="709"/>
        <w:jc w:val="center"/>
        <w:rPr>
          <w:sz w:val="28"/>
        </w:rPr>
      </w:pPr>
      <w:r>
        <w:rPr>
          <w:b/>
          <w:sz w:val="32"/>
        </w:rPr>
        <w:t>SZCZEGÓŁOWY  OPIS  PRZEDMIOTU  ZAMÓWIENIA</w:t>
      </w:r>
      <w:r>
        <w:rPr>
          <w:sz w:val="28"/>
        </w:rPr>
        <w:t>,</w:t>
      </w:r>
    </w:p>
    <w:p w14:paraId="74E3E6AB" w14:textId="77777777" w:rsidR="00672086" w:rsidRDefault="00672086" w:rsidP="00672086">
      <w:pPr>
        <w:jc w:val="both"/>
        <w:rPr>
          <w:color w:val="000000"/>
          <w:sz w:val="24"/>
        </w:rPr>
      </w:pPr>
    </w:p>
    <w:p w14:paraId="66152BEC" w14:textId="18C900EF" w:rsidR="008E44C9" w:rsidRDefault="00672086" w:rsidP="007C35D3">
      <w:pPr>
        <w:jc w:val="center"/>
        <w:rPr>
          <w:sz w:val="24"/>
          <w:szCs w:val="24"/>
        </w:rPr>
      </w:pPr>
      <w:r w:rsidRPr="00267243">
        <w:rPr>
          <w:sz w:val="24"/>
          <w:szCs w:val="24"/>
        </w:rPr>
        <w:t xml:space="preserve">na roboty budowlane (Znak sprawy </w:t>
      </w:r>
      <w:r w:rsidR="00904C5C">
        <w:rPr>
          <w:sz w:val="24"/>
          <w:szCs w:val="24"/>
        </w:rPr>
        <w:t>RR.271.1.</w:t>
      </w:r>
      <w:r w:rsidR="006F054C">
        <w:rPr>
          <w:sz w:val="24"/>
          <w:szCs w:val="24"/>
        </w:rPr>
        <w:t>1</w:t>
      </w:r>
      <w:r w:rsidR="00CC6932">
        <w:rPr>
          <w:sz w:val="24"/>
          <w:szCs w:val="24"/>
        </w:rPr>
        <w:t>3</w:t>
      </w:r>
      <w:r w:rsidR="00904C5C">
        <w:rPr>
          <w:sz w:val="24"/>
          <w:szCs w:val="24"/>
        </w:rPr>
        <w:t>.202</w:t>
      </w:r>
      <w:r w:rsidR="00CC6932">
        <w:rPr>
          <w:sz w:val="24"/>
          <w:szCs w:val="24"/>
        </w:rPr>
        <w:t>3</w:t>
      </w:r>
      <w:r w:rsidRPr="00267243">
        <w:rPr>
          <w:sz w:val="24"/>
          <w:szCs w:val="24"/>
        </w:rPr>
        <w:t xml:space="preserve">) </w:t>
      </w:r>
    </w:p>
    <w:p w14:paraId="7F384AD0" w14:textId="4A2F9DE0" w:rsidR="00CC6932" w:rsidRPr="00566549" w:rsidRDefault="00715240" w:rsidP="00CC6932">
      <w:pPr>
        <w:pStyle w:val="NormalnyWeb"/>
        <w:spacing w:before="120" w:beforeAutospacing="0" w:after="0" w:afterAutospacing="0"/>
        <w:jc w:val="center"/>
        <w:rPr>
          <w:b/>
          <w:i/>
          <w:iCs/>
          <w:sz w:val="28"/>
          <w:szCs w:val="28"/>
        </w:rPr>
      </w:pPr>
      <w:r>
        <w:t xml:space="preserve">pn. </w:t>
      </w:r>
      <w:r w:rsidR="00CC6932" w:rsidRPr="00566549">
        <w:rPr>
          <w:rFonts w:eastAsia="Calibri"/>
          <w:b/>
          <w:i/>
          <w:iCs/>
          <w:sz w:val="28"/>
          <w:szCs w:val="28"/>
          <w:lang w:eastAsia="en-US"/>
        </w:rPr>
        <w:t>Remont dróg gminnych na terenie gminy (Szczekociny, Rokitno, Goleniowy, Drużykowa)</w:t>
      </w:r>
    </w:p>
    <w:p w14:paraId="05CBD66A" w14:textId="2D9B02FA" w:rsidR="00D24732" w:rsidRPr="00566549" w:rsidRDefault="00D24732" w:rsidP="00992688">
      <w:pPr>
        <w:autoSpaceDE w:val="0"/>
        <w:autoSpaceDN w:val="0"/>
        <w:adjustRightInd w:val="0"/>
        <w:jc w:val="center"/>
        <w:rPr>
          <w:rFonts w:eastAsiaTheme="minorHAnsi"/>
          <w:bCs/>
          <w:iCs/>
          <w:sz w:val="24"/>
          <w:szCs w:val="36"/>
          <w:lang w:eastAsia="en-US"/>
        </w:rPr>
      </w:pPr>
    </w:p>
    <w:p w14:paraId="6853E9DA" w14:textId="61D8910E" w:rsidR="007E14F1" w:rsidRDefault="00672086" w:rsidP="00672086">
      <w:pPr>
        <w:ind w:left="709" w:hanging="709"/>
        <w:jc w:val="center"/>
        <w:rPr>
          <w:sz w:val="24"/>
          <w:szCs w:val="24"/>
        </w:rPr>
      </w:pPr>
      <w:r w:rsidRPr="00267243">
        <w:rPr>
          <w:sz w:val="24"/>
          <w:szCs w:val="24"/>
        </w:rPr>
        <w:t>na który składają się</w:t>
      </w:r>
    </w:p>
    <w:p w14:paraId="763F4634" w14:textId="77777777" w:rsidR="0050112F" w:rsidRDefault="0050112F" w:rsidP="00672086">
      <w:pPr>
        <w:ind w:left="709" w:hanging="709"/>
        <w:jc w:val="center"/>
        <w:rPr>
          <w:sz w:val="24"/>
          <w:szCs w:val="24"/>
        </w:rPr>
      </w:pPr>
    </w:p>
    <w:p w14:paraId="7D5727FF" w14:textId="77777777" w:rsidR="00CC6932" w:rsidRPr="00CC6932" w:rsidRDefault="00FF660B" w:rsidP="00F324F8">
      <w:pPr>
        <w:autoSpaceDE w:val="0"/>
        <w:autoSpaceDN w:val="0"/>
        <w:adjustRightInd w:val="0"/>
        <w:spacing w:before="120"/>
        <w:ind w:left="567" w:hanging="567"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655868">
        <w:rPr>
          <w:sz w:val="24"/>
          <w:szCs w:val="24"/>
        </w:rPr>
        <w:t>1.</w:t>
      </w:r>
      <w:r w:rsidRPr="00655868">
        <w:rPr>
          <w:sz w:val="24"/>
          <w:szCs w:val="24"/>
        </w:rPr>
        <w:tab/>
      </w:r>
      <w:r w:rsidR="007313D5" w:rsidRPr="007E15EB">
        <w:rPr>
          <w:sz w:val="24"/>
          <w:szCs w:val="24"/>
        </w:rPr>
        <w:t xml:space="preserve">W zakresie Części 1 zamówienia </w:t>
      </w:r>
      <w:r w:rsidR="00992688" w:rsidRPr="007E15EB">
        <w:rPr>
          <w:sz w:val="24"/>
          <w:szCs w:val="24"/>
        </w:rPr>
        <w:t xml:space="preserve">- 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Remont dróg gminnych na terenie Gminy Szczekociny (Szczekociny, Rokitno, Goleniowy, Drużykowa) – Drużykowa</w:t>
      </w:r>
    </w:p>
    <w:p w14:paraId="683D3968" w14:textId="077368C3" w:rsidR="0054793A" w:rsidRPr="007E15EB" w:rsidRDefault="00FF506D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 w:rsidRPr="007E15EB">
        <w:rPr>
          <w:sz w:val="24"/>
          <w:szCs w:val="24"/>
        </w:rPr>
        <w:t>1.</w:t>
      </w:r>
      <w:r w:rsidR="00992688" w:rsidRPr="007E15EB">
        <w:rPr>
          <w:sz w:val="24"/>
          <w:szCs w:val="24"/>
        </w:rPr>
        <w:t>1</w:t>
      </w:r>
      <w:r w:rsidR="007313D5" w:rsidRPr="007E15EB">
        <w:rPr>
          <w:sz w:val="24"/>
          <w:szCs w:val="24"/>
        </w:rPr>
        <w:t>.</w:t>
      </w:r>
      <w:r w:rsidR="007313D5" w:rsidRPr="007E15EB">
        <w:rPr>
          <w:sz w:val="24"/>
          <w:szCs w:val="24"/>
        </w:rPr>
        <w:tab/>
      </w:r>
      <w:r w:rsidR="006F054C">
        <w:rPr>
          <w:sz w:val="24"/>
          <w:szCs w:val="24"/>
        </w:rPr>
        <w:t>Zał. 1.1</w:t>
      </w:r>
      <w:r w:rsidR="00CC6932">
        <w:rPr>
          <w:sz w:val="24"/>
          <w:szCs w:val="24"/>
        </w:rPr>
        <w:t>.1.</w:t>
      </w:r>
      <w:r w:rsidR="006F054C">
        <w:rPr>
          <w:sz w:val="24"/>
          <w:szCs w:val="24"/>
        </w:rPr>
        <w:t xml:space="preserve"> </w:t>
      </w:r>
      <w:r w:rsidR="00F324F8">
        <w:rPr>
          <w:sz w:val="24"/>
          <w:szCs w:val="24"/>
        </w:rPr>
        <w:t>-</w:t>
      </w:r>
      <w:r w:rsidR="006F054C">
        <w:rPr>
          <w:sz w:val="24"/>
          <w:szCs w:val="24"/>
        </w:rPr>
        <w:t xml:space="preserve"> </w:t>
      </w:r>
      <w:r w:rsidR="00F324F8">
        <w:rPr>
          <w:sz w:val="24"/>
          <w:szCs w:val="24"/>
        </w:rPr>
        <w:t xml:space="preserve">Uproszczona dokumentacja projektowa </w:t>
      </w:r>
    </w:p>
    <w:p w14:paraId="658EEB1E" w14:textId="7D944732" w:rsidR="007313D5" w:rsidRDefault="0054793A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 w:rsidRPr="007E15EB">
        <w:rPr>
          <w:sz w:val="24"/>
          <w:szCs w:val="24"/>
        </w:rPr>
        <w:t>1</w:t>
      </w:r>
      <w:r w:rsidR="00FF506D" w:rsidRPr="007E15EB">
        <w:rPr>
          <w:sz w:val="24"/>
          <w:szCs w:val="24"/>
        </w:rPr>
        <w:t>.</w:t>
      </w:r>
      <w:r w:rsidR="007313D5" w:rsidRPr="007E15EB">
        <w:rPr>
          <w:sz w:val="24"/>
          <w:szCs w:val="24"/>
        </w:rPr>
        <w:t>2.</w:t>
      </w:r>
      <w:r w:rsidR="007313D5" w:rsidRPr="007E15EB">
        <w:rPr>
          <w:sz w:val="24"/>
          <w:szCs w:val="24"/>
        </w:rPr>
        <w:tab/>
      </w:r>
      <w:r w:rsidR="006F054C">
        <w:rPr>
          <w:sz w:val="24"/>
          <w:szCs w:val="24"/>
        </w:rPr>
        <w:t>Zał. 1.1</w:t>
      </w:r>
      <w:r w:rsidR="00CC6932">
        <w:rPr>
          <w:sz w:val="24"/>
          <w:szCs w:val="24"/>
        </w:rPr>
        <w:t>.2.</w:t>
      </w:r>
      <w:r w:rsidR="006F054C">
        <w:rPr>
          <w:sz w:val="24"/>
          <w:szCs w:val="24"/>
        </w:rPr>
        <w:t xml:space="preserve"> - </w:t>
      </w:r>
      <w:r w:rsidR="007313D5" w:rsidRPr="007E15EB">
        <w:rPr>
          <w:sz w:val="24"/>
          <w:szCs w:val="24"/>
        </w:rPr>
        <w:t>Przedmiar robót</w:t>
      </w:r>
      <w:r w:rsidR="006F054C">
        <w:rPr>
          <w:sz w:val="24"/>
          <w:szCs w:val="24"/>
        </w:rPr>
        <w:t xml:space="preserve"> </w:t>
      </w:r>
    </w:p>
    <w:p w14:paraId="4E60F81A" w14:textId="276CAA00" w:rsidR="00E94F66" w:rsidRDefault="00E94F66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>
        <w:rPr>
          <w:sz w:val="24"/>
          <w:szCs w:val="24"/>
        </w:rPr>
        <w:tab/>
      </w:r>
      <w:r w:rsidR="006F054C">
        <w:rPr>
          <w:sz w:val="24"/>
          <w:szCs w:val="24"/>
        </w:rPr>
        <w:t>Zał. 1.1</w:t>
      </w:r>
      <w:r w:rsidR="00CC6932">
        <w:rPr>
          <w:sz w:val="24"/>
          <w:szCs w:val="24"/>
        </w:rPr>
        <w:t>.3.</w:t>
      </w:r>
      <w:r w:rsidR="006F054C"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STWiOR</w:t>
      </w:r>
      <w:r w:rsidR="00F324F8">
        <w:rPr>
          <w:sz w:val="24"/>
          <w:szCs w:val="24"/>
        </w:rPr>
        <w:t>B</w:t>
      </w:r>
      <w:proofErr w:type="spellEnd"/>
    </w:p>
    <w:p w14:paraId="7E9ABE40" w14:textId="5274BAC0" w:rsidR="00CC6932" w:rsidRPr="00CC6932" w:rsidRDefault="00992688" w:rsidP="00F324F8">
      <w:pPr>
        <w:autoSpaceDE w:val="0"/>
        <w:autoSpaceDN w:val="0"/>
        <w:adjustRightInd w:val="0"/>
        <w:spacing w:before="120"/>
        <w:ind w:left="567" w:hanging="567"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7E15EB">
        <w:rPr>
          <w:sz w:val="24"/>
          <w:szCs w:val="24"/>
        </w:rPr>
        <w:t>2</w:t>
      </w:r>
      <w:r w:rsidR="007313D5" w:rsidRPr="007E15EB">
        <w:rPr>
          <w:sz w:val="24"/>
          <w:szCs w:val="24"/>
        </w:rPr>
        <w:t>.</w:t>
      </w:r>
      <w:r w:rsidR="007313D5" w:rsidRPr="007E15EB">
        <w:rPr>
          <w:sz w:val="24"/>
          <w:szCs w:val="24"/>
        </w:rPr>
        <w:tab/>
        <w:t xml:space="preserve">W zakresie Części </w:t>
      </w:r>
      <w:r w:rsidRPr="007E15EB">
        <w:rPr>
          <w:sz w:val="24"/>
          <w:szCs w:val="24"/>
        </w:rPr>
        <w:t>2</w:t>
      </w:r>
      <w:r w:rsidR="007313D5" w:rsidRPr="007E15EB">
        <w:rPr>
          <w:sz w:val="24"/>
          <w:szCs w:val="24"/>
        </w:rPr>
        <w:t xml:space="preserve"> zamówienia </w:t>
      </w:r>
      <w:r w:rsidR="006F054C">
        <w:rPr>
          <w:sz w:val="24"/>
          <w:szCs w:val="24"/>
        </w:rPr>
        <w:t>–</w:t>
      </w:r>
      <w:r w:rsidR="000C0428" w:rsidRPr="007E15EB">
        <w:rPr>
          <w:sz w:val="24"/>
          <w:szCs w:val="24"/>
        </w:rPr>
        <w:t xml:space="preserve"> 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Remont dróg gminnych na terenie Gminy Szczekociny</w:t>
      </w:r>
      <w:r w:rsidR="00CC6932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(Szczekociny, Rokitno, Goleniowy, Drużykowa) - Goleniowy ul. Floriańska i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ul.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Strażacka</w:t>
      </w:r>
    </w:p>
    <w:p w14:paraId="1037016E" w14:textId="0EAE4CB9" w:rsidR="006F054C" w:rsidRDefault="00CC6932" w:rsidP="00F324F8">
      <w:pPr>
        <w:autoSpaceDE w:val="0"/>
        <w:autoSpaceDN w:val="0"/>
        <w:adjustRightInd w:val="0"/>
        <w:spacing w:before="120"/>
        <w:ind w:left="851" w:hanging="567"/>
        <w:jc w:val="both"/>
        <w:rPr>
          <w:rFonts w:eastAsia="Calibri"/>
          <w:i/>
          <w:iCs/>
          <w:sz w:val="24"/>
          <w:szCs w:val="24"/>
          <w:lang w:eastAsia="en-US"/>
        </w:rPr>
      </w:pPr>
      <w:r>
        <w:rPr>
          <w:sz w:val="24"/>
          <w:szCs w:val="24"/>
        </w:rPr>
        <w:t>2.1.</w:t>
      </w:r>
      <w:r>
        <w:rPr>
          <w:sz w:val="24"/>
          <w:szCs w:val="24"/>
        </w:rPr>
        <w:tab/>
        <w:t>Zadanie 2.1</w:t>
      </w:r>
      <w:r w:rsidR="00566549">
        <w:rPr>
          <w:sz w:val="24"/>
          <w:szCs w:val="24"/>
        </w:rPr>
        <w:t>.</w:t>
      </w:r>
      <w:r>
        <w:rPr>
          <w:sz w:val="24"/>
          <w:szCs w:val="24"/>
        </w:rPr>
        <w:t xml:space="preserve"> - </w:t>
      </w:r>
      <w:r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Remont dróg gminnych na terenie Gminy Szczekociny (Szczekociny, Rokitno, Goleniowy, Drużykowa) - Goleniowy ul. Floriańska</w:t>
      </w:r>
    </w:p>
    <w:p w14:paraId="60C5E3FD" w14:textId="719CFD45" w:rsidR="00CC6932" w:rsidRPr="007E15EB" w:rsidRDefault="00CC6932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E15EB">
        <w:rPr>
          <w:sz w:val="24"/>
          <w:szCs w:val="24"/>
        </w:rPr>
        <w:t>.1.</w:t>
      </w:r>
      <w:r>
        <w:rPr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Zał. </w:t>
      </w:r>
      <w:r w:rsidR="00566549">
        <w:rPr>
          <w:sz w:val="24"/>
          <w:szCs w:val="24"/>
        </w:rPr>
        <w:t>1.</w:t>
      </w:r>
      <w:r>
        <w:rPr>
          <w:sz w:val="24"/>
          <w:szCs w:val="24"/>
        </w:rPr>
        <w:t>2.1.1.</w:t>
      </w:r>
      <w:r>
        <w:rPr>
          <w:sz w:val="24"/>
          <w:szCs w:val="24"/>
        </w:rPr>
        <w:t xml:space="preserve"> - </w:t>
      </w:r>
      <w:r w:rsidR="00F324F8">
        <w:rPr>
          <w:sz w:val="24"/>
          <w:szCs w:val="24"/>
        </w:rPr>
        <w:t>Uproszczona dokumentacja projektowa</w:t>
      </w:r>
    </w:p>
    <w:p w14:paraId="22C85114" w14:textId="1AB73B91" w:rsidR="00CC6932" w:rsidRDefault="00CC6932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7E15EB">
        <w:rPr>
          <w:sz w:val="24"/>
          <w:szCs w:val="24"/>
        </w:rPr>
        <w:t>1.2.</w:t>
      </w:r>
      <w:r w:rsidRPr="007E15EB">
        <w:rPr>
          <w:sz w:val="24"/>
          <w:szCs w:val="24"/>
        </w:rPr>
        <w:tab/>
      </w:r>
      <w:r>
        <w:rPr>
          <w:sz w:val="24"/>
          <w:szCs w:val="24"/>
        </w:rPr>
        <w:t>Zał. 1.</w:t>
      </w:r>
      <w:r>
        <w:rPr>
          <w:sz w:val="24"/>
          <w:szCs w:val="24"/>
        </w:rPr>
        <w:t>2.</w:t>
      </w:r>
      <w:r w:rsidR="00566549">
        <w:rPr>
          <w:sz w:val="24"/>
          <w:szCs w:val="24"/>
        </w:rPr>
        <w:t>1.2.</w:t>
      </w:r>
      <w:r>
        <w:rPr>
          <w:sz w:val="24"/>
          <w:szCs w:val="24"/>
        </w:rPr>
        <w:t xml:space="preserve"> - </w:t>
      </w:r>
      <w:r w:rsidRPr="007E15EB">
        <w:rPr>
          <w:sz w:val="24"/>
          <w:szCs w:val="24"/>
        </w:rPr>
        <w:t>Przedmiar robót</w:t>
      </w:r>
      <w:r>
        <w:rPr>
          <w:sz w:val="24"/>
          <w:szCs w:val="24"/>
        </w:rPr>
        <w:t xml:space="preserve"> </w:t>
      </w:r>
    </w:p>
    <w:p w14:paraId="534F33AB" w14:textId="0EC27E19" w:rsidR="00CC6932" w:rsidRDefault="00CC6932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2.1.3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Zał. </w:t>
      </w:r>
      <w:r w:rsidR="00566549">
        <w:rPr>
          <w:sz w:val="24"/>
          <w:szCs w:val="24"/>
        </w:rPr>
        <w:t>1.2.1.3</w:t>
      </w:r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STWiOR</w:t>
      </w:r>
      <w:r w:rsidR="00F324F8">
        <w:rPr>
          <w:sz w:val="24"/>
          <w:szCs w:val="24"/>
        </w:rPr>
        <w:t>B</w:t>
      </w:r>
      <w:proofErr w:type="spellEnd"/>
    </w:p>
    <w:p w14:paraId="10FFEE5A" w14:textId="4FC20097" w:rsidR="00CC6932" w:rsidRPr="00CC6932" w:rsidRDefault="00CC6932" w:rsidP="00F324F8">
      <w:pPr>
        <w:autoSpaceDE w:val="0"/>
        <w:autoSpaceDN w:val="0"/>
        <w:adjustRightInd w:val="0"/>
        <w:spacing w:before="120"/>
        <w:ind w:left="993" w:hanging="709"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>
        <w:rPr>
          <w:sz w:val="24"/>
          <w:szCs w:val="24"/>
        </w:rPr>
        <w:t>2.2.</w:t>
      </w:r>
      <w:r>
        <w:rPr>
          <w:sz w:val="24"/>
          <w:szCs w:val="24"/>
        </w:rPr>
        <w:tab/>
      </w:r>
      <w:r>
        <w:rPr>
          <w:sz w:val="24"/>
          <w:szCs w:val="24"/>
        </w:rPr>
        <w:t>Zadanie 2.</w:t>
      </w:r>
      <w:r>
        <w:rPr>
          <w:sz w:val="24"/>
          <w:szCs w:val="24"/>
        </w:rPr>
        <w:t>2</w:t>
      </w:r>
      <w:r w:rsidR="00566549">
        <w:rPr>
          <w:sz w:val="24"/>
          <w:szCs w:val="24"/>
        </w:rPr>
        <w:t>.</w:t>
      </w:r>
      <w:r>
        <w:rPr>
          <w:sz w:val="24"/>
          <w:szCs w:val="24"/>
        </w:rPr>
        <w:t xml:space="preserve"> - </w:t>
      </w:r>
      <w:r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Remont dróg gminnych na terenie Gminy Szczekociny (Szczekociny, Rokitno, Goleniowy, Drużykowa) - Goleniowy ul. </w:t>
      </w:r>
      <w:r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Strażacka</w:t>
      </w:r>
    </w:p>
    <w:p w14:paraId="6BA1B10A" w14:textId="481CE217" w:rsidR="00CC6932" w:rsidRPr="007E15EB" w:rsidRDefault="00566549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CC6932" w:rsidRPr="007E15EB">
        <w:rPr>
          <w:sz w:val="24"/>
          <w:szCs w:val="24"/>
        </w:rPr>
        <w:t>1.</w:t>
      </w:r>
      <w:r w:rsidR="00CC6932" w:rsidRPr="007E15EB">
        <w:rPr>
          <w:sz w:val="24"/>
          <w:szCs w:val="24"/>
        </w:rPr>
        <w:tab/>
      </w:r>
      <w:r w:rsidR="00CC6932">
        <w:rPr>
          <w:sz w:val="24"/>
          <w:szCs w:val="24"/>
        </w:rPr>
        <w:t xml:space="preserve">Zał. </w:t>
      </w:r>
      <w:r>
        <w:rPr>
          <w:sz w:val="24"/>
          <w:szCs w:val="24"/>
        </w:rPr>
        <w:t>1.2.2.</w:t>
      </w:r>
      <w:r w:rsidR="00CC6932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CC6932">
        <w:rPr>
          <w:sz w:val="24"/>
          <w:szCs w:val="24"/>
        </w:rPr>
        <w:t xml:space="preserve"> - </w:t>
      </w:r>
      <w:r w:rsidR="00F324F8">
        <w:rPr>
          <w:sz w:val="24"/>
          <w:szCs w:val="24"/>
        </w:rPr>
        <w:t>Uproszczona dokumentacja projektowa</w:t>
      </w:r>
    </w:p>
    <w:p w14:paraId="3511BDDA" w14:textId="2F7E48AF" w:rsidR="00CC6932" w:rsidRDefault="00566549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2.2.2</w:t>
      </w:r>
      <w:r w:rsidR="00CC6932" w:rsidRPr="007E15EB">
        <w:rPr>
          <w:sz w:val="24"/>
          <w:szCs w:val="24"/>
        </w:rPr>
        <w:t>.</w:t>
      </w:r>
      <w:r w:rsidR="00CC6932" w:rsidRPr="007E15EB">
        <w:rPr>
          <w:sz w:val="24"/>
          <w:szCs w:val="24"/>
        </w:rPr>
        <w:tab/>
      </w:r>
      <w:r w:rsidR="00CC6932">
        <w:rPr>
          <w:sz w:val="24"/>
          <w:szCs w:val="24"/>
        </w:rPr>
        <w:t>Zał. 1.</w:t>
      </w:r>
      <w:r>
        <w:rPr>
          <w:sz w:val="24"/>
          <w:szCs w:val="24"/>
        </w:rPr>
        <w:t xml:space="preserve">2.2.2. </w:t>
      </w:r>
      <w:r w:rsidR="00CC6932">
        <w:rPr>
          <w:sz w:val="24"/>
          <w:szCs w:val="24"/>
        </w:rPr>
        <w:t xml:space="preserve">- </w:t>
      </w:r>
      <w:r w:rsidR="00CC6932" w:rsidRPr="007E15EB">
        <w:rPr>
          <w:sz w:val="24"/>
          <w:szCs w:val="24"/>
        </w:rPr>
        <w:t>Przedmiar robót</w:t>
      </w:r>
      <w:r w:rsidR="00CC6932">
        <w:rPr>
          <w:sz w:val="24"/>
          <w:szCs w:val="24"/>
        </w:rPr>
        <w:t xml:space="preserve"> </w:t>
      </w:r>
    </w:p>
    <w:p w14:paraId="6EE052FD" w14:textId="566C2C1E" w:rsidR="006F054C" w:rsidRDefault="00566549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2.2.3.</w:t>
      </w:r>
      <w:r w:rsidR="00CC6932">
        <w:rPr>
          <w:sz w:val="24"/>
          <w:szCs w:val="24"/>
        </w:rPr>
        <w:tab/>
        <w:t>Zał. 1.</w:t>
      </w:r>
      <w:r>
        <w:rPr>
          <w:sz w:val="24"/>
          <w:szCs w:val="24"/>
        </w:rPr>
        <w:t>2.2.3.</w:t>
      </w:r>
      <w:r w:rsidR="00CC6932">
        <w:rPr>
          <w:sz w:val="24"/>
          <w:szCs w:val="24"/>
        </w:rPr>
        <w:t xml:space="preserve"> </w:t>
      </w:r>
      <w:r w:rsidR="00CC6932">
        <w:rPr>
          <w:sz w:val="24"/>
          <w:szCs w:val="24"/>
        </w:rPr>
        <w:t>–</w:t>
      </w:r>
      <w:r w:rsidR="00CC6932">
        <w:rPr>
          <w:sz w:val="24"/>
          <w:szCs w:val="24"/>
        </w:rPr>
        <w:t xml:space="preserve"> </w:t>
      </w:r>
      <w:proofErr w:type="spellStart"/>
      <w:r w:rsidR="00CC6932">
        <w:rPr>
          <w:sz w:val="24"/>
          <w:szCs w:val="24"/>
        </w:rPr>
        <w:t>STWiOR</w:t>
      </w:r>
      <w:r w:rsidR="00F324F8">
        <w:rPr>
          <w:sz w:val="24"/>
          <w:szCs w:val="24"/>
        </w:rPr>
        <w:t>B</w:t>
      </w:r>
      <w:proofErr w:type="spellEnd"/>
    </w:p>
    <w:p w14:paraId="75333523" w14:textId="77777777" w:rsidR="00CC6932" w:rsidRPr="00C1610D" w:rsidRDefault="000C0428" w:rsidP="00F324F8">
      <w:pPr>
        <w:autoSpaceDE w:val="0"/>
        <w:autoSpaceDN w:val="0"/>
        <w:adjustRightInd w:val="0"/>
        <w:spacing w:before="120"/>
        <w:ind w:left="567" w:hanging="567"/>
        <w:jc w:val="both"/>
        <w:rPr>
          <w:rFonts w:eastAsia="Calibri"/>
          <w:i/>
          <w:iCs/>
          <w:sz w:val="24"/>
          <w:szCs w:val="24"/>
          <w:lang w:eastAsia="en-US"/>
        </w:rPr>
      </w:pPr>
      <w:r w:rsidRPr="007E15EB">
        <w:rPr>
          <w:sz w:val="24"/>
          <w:szCs w:val="24"/>
        </w:rPr>
        <w:t>3.</w:t>
      </w:r>
      <w:r w:rsidRPr="007E15EB">
        <w:rPr>
          <w:sz w:val="24"/>
          <w:szCs w:val="24"/>
        </w:rPr>
        <w:tab/>
        <w:t xml:space="preserve">W zakresie Części 3 zamówienia – </w:t>
      </w:r>
      <w:r w:rsidR="00CC6932"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Remont dróg gminnych na terenie Gminy Szczekociny (Szczekociny, Rokitno, Goleniowy, Drużykowa) - Szczekociny ul. Łąkowa</w:t>
      </w:r>
    </w:p>
    <w:p w14:paraId="0F325533" w14:textId="686B1961" w:rsidR="000C0428" w:rsidRPr="007E15EB" w:rsidRDefault="0043622E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  <w:t>Zał. 1.3</w:t>
      </w:r>
      <w:r w:rsidR="00CC6932">
        <w:rPr>
          <w:sz w:val="24"/>
          <w:szCs w:val="24"/>
        </w:rPr>
        <w:t>.1.</w:t>
      </w:r>
      <w:r>
        <w:rPr>
          <w:sz w:val="24"/>
          <w:szCs w:val="24"/>
        </w:rPr>
        <w:t xml:space="preserve"> - </w:t>
      </w:r>
      <w:r w:rsidR="00F324F8">
        <w:rPr>
          <w:sz w:val="24"/>
          <w:szCs w:val="24"/>
        </w:rPr>
        <w:t>Uproszczona dokumentacja projektowa</w:t>
      </w:r>
    </w:p>
    <w:p w14:paraId="3C2FC5C9" w14:textId="1D28B819" w:rsidR="00E94F66" w:rsidRPr="007E15EB" w:rsidRDefault="0043622E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  <w:t>Zał. 1.3</w:t>
      </w:r>
      <w:r w:rsidR="00CC6932">
        <w:rPr>
          <w:sz w:val="24"/>
          <w:szCs w:val="24"/>
        </w:rPr>
        <w:t>.2.</w:t>
      </w:r>
      <w:r>
        <w:rPr>
          <w:sz w:val="24"/>
          <w:szCs w:val="24"/>
        </w:rPr>
        <w:t xml:space="preserve"> - </w:t>
      </w:r>
      <w:r w:rsidRPr="007E15EB">
        <w:rPr>
          <w:sz w:val="24"/>
          <w:szCs w:val="24"/>
        </w:rPr>
        <w:t>Przedmiar robót</w:t>
      </w:r>
    </w:p>
    <w:p w14:paraId="797C1D49" w14:textId="0EE56D18" w:rsidR="0043622E" w:rsidRDefault="0043622E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>
        <w:rPr>
          <w:sz w:val="24"/>
          <w:szCs w:val="24"/>
        </w:rPr>
        <w:tab/>
        <w:t>Zał. 1.3</w:t>
      </w:r>
      <w:r w:rsidR="00CC6932">
        <w:rPr>
          <w:sz w:val="24"/>
          <w:szCs w:val="24"/>
        </w:rPr>
        <w:t>.3.</w:t>
      </w:r>
      <w:r>
        <w:rPr>
          <w:sz w:val="24"/>
          <w:szCs w:val="24"/>
        </w:rPr>
        <w:t xml:space="preserve"> </w:t>
      </w:r>
      <w:r w:rsidR="00CC693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STWiOR</w:t>
      </w:r>
      <w:r w:rsidR="00F324F8">
        <w:rPr>
          <w:sz w:val="24"/>
          <w:szCs w:val="24"/>
        </w:rPr>
        <w:t>B</w:t>
      </w:r>
      <w:proofErr w:type="spellEnd"/>
    </w:p>
    <w:p w14:paraId="28DD6E5E" w14:textId="51BE7F4D" w:rsidR="0043622E" w:rsidRDefault="00CC6932" w:rsidP="00F324F8">
      <w:pPr>
        <w:autoSpaceDE w:val="0"/>
        <w:autoSpaceDN w:val="0"/>
        <w:adjustRightInd w:val="0"/>
        <w:spacing w:before="120"/>
        <w:ind w:left="567" w:hanging="567"/>
        <w:jc w:val="both"/>
        <w:rPr>
          <w:rFonts w:eastAsia="Calibri"/>
          <w:b/>
          <w:bCs/>
          <w:i/>
          <w:iCs/>
          <w:sz w:val="24"/>
          <w:szCs w:val="24"/>
          <w:lang w:eastAsia="en-US"/>
        </w:rPr>
      </w:pPr>
      <w:r>
        <w:rPr>
          <w:sz w:val="24"/>
          <w:szCs w:val="24"/>
        </w:rPr>
        <w:t>4</w:t>
      </w:r>
      <w:r w:rsidRPr="007E15EB">
        <w:rPr>
          <w:sz w:val="24"/>
          <w:szCs w:val="24"/>
        </w:rPr>
        <w:t>.</w:t>
      </w:r>
      <w:r w:rsidRPr="007E15EB">
        <w:rPr>
          <w:sz w:val="24"/>
          <w:szCs w:val="24"/>
        </w:rPr>
        <w:tab/>
        <w:t xml:space="preserve">W zakresie Części </w:t>
      </w:r>
      <w:r>
        <w:rPr>
          <w:sz w:val="24"/>
          <w:szCs w:val="24"/>
        </w:rPr>
        <w:t>4</w:t>
      </w:r>
      <w:r w:rsidRPr="007E15EB">
        <w:rPr>
          <w:sz w:val="24"/>
          <w:szCs w:val="24"/>
        </w:rPr>
        <w:t xml:space="preserve"> zamówienia – </w:t>
      </w:r>
      <w:r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>Remont dróg gminnych na terenie Gminy Szczekociny (Szczekociny, Rokitno, Goleniowy, Drużykowa)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Pr="00C1610D">
        <w:rPr>
          <w:rFonts w:eastAsia="Calibri"/>
          <w:i/>
          <w:iCs/>
          <w:sz w:val="24"/>
          <w:szCs w:val="24"/>
          <w:lang w:eastAsia="en-US"/>
        </w:rPr>
        <w:t xml:space="preserve">) </w:t>
      </w:r>
      <w:r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– Rokitno 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>–</w:t>
      </w:r>
      <w:r w:rsidRPr="00CC6932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Podlas</w:t>
      </w:r>
    </w:p>
    <w:p w14:paraId="50C3C682" w14:textId="3E3F8F63" w:rsidR="00CC6932" w:rsidRPr="007E15EB" w:rsidRDefault="00CC6932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  <w:t>Zał. 1.</w:t>
      </w:r>
      <w:r w:rsidR="00566549">
        <w:rPr>
          <w:sz w:val="24"/>
          <w:szCs w:val="24"/>
        </w:rPr>
        <w:t>4.1.</w:t>
      </w:r>
      <w:r>
        <w:rPr>
          <w:sz w:val="24"/>
          <w:szCs w:val="24"/>
        </w:rPr>
        <w:t xml:space="preserve"> - </w:t>
      </w:r>
      <w:r w:rsidR="00F324F8">
        <w:rPr>
          <w:sz w:val="24"/>
          <w:szCs w:val="24"/>
        </w:rPr>
        <w:t>Uproszczona dokumentacja projektowa</w:t>
      </w:r>
    </w:p>
    <w:p w14:paraId="01A3531B" w14:textId="4D9AA6D9" w:rsidR="00CC6932" w:rsidRPr="007E15EB" w:rsidRDefault="00CC6932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  <w:t>Zał. 1.</w:t>
      </w:r>
      <w:r w:rsidR="00566549">
        <w:rPr>
          <w:sz w:val="24"/>
          <w:szCs w:val="24"/>
        </w:rPr>
        <w:t xml:space="preserve">4.2 </w:t>
      </w:r>
      <w:r>
        <w:rPr>
          <w:sz w:val="24"/>
          <w:szCs w:val="24"/>
        </w:rPr>
        <w:t xml:space="preserve">- </w:t>
      </w:r>
      <w:r w:rsidRPr="007E15EB">
        <w:rPr>
          <w:sz w:val="24"/>
          <w:szCs w:val="24"/>
        </w:rPr>
        <w:t>Przedmiar robót</w:t>
      </w:r>
    </w:p>
    <w:p w14:paraId="71B7D92B" w14:textId="1296DE4E" w:rsidR="00CC6932" w:rsidRDefault="00CC6932" w:rsidP="00F324F8">
      <w:pPr>
        <w:autoSpaceDE w:val="0"/>
        <w:autoSpaceDN w:val="0"/>
        <w:adjustRightInd w:val="0"/>
        <w:spacing w:before="120"/>
        <w:ind w:left="1276" w:hanging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.3.</w:t>
      </w:r>
      <w:r>
        <w:rPr>
          <w:sz w:val="24"/>
          <w:szCs w:val="24"/>
        </w:rPr>
        <w:tab/>
        <w:t>Zał. 1.</w:t>
      </w:r>
      <w:r w:rsidR="00566549">
        <w:rPr>
          <w:sz w:val="24"/>
          <w:szCs w:val="24"/>
        </w:rPr>
        <w:t>4.3.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STWiOR</w:t>
      </w:r>
      <w:r w:rsidR="00F324F8">
        <w:rPr>
          <w:sz w:val="24"/>
          <w:szCs w:val="24"/>
        </w:rPr>
        <w:t>B</w:t>
      </w:r>
      <w:proofErr w:type="spellEnd"/>
    </w:p>
    <w:sectPr w:rsidR="00CC6932" w:rsidSect="00566549">
      <w:headerReference w:type="even" r:id="rId8"/>
      <w:headerReference w:type="default" r:id="rId9"/>
      <w:footerReference w:type="default" r:id="rId10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332B" w14:textId="77777777" w:rsidR="00B51532" w:rsidRDefault="00B51532" w:rsidP="00AC3E6B">
      <w:r>
        <w:separator/>
      </w:r>
    </w:p>
  </w:endnote>
  <w:endnote w:type="continuationSeparator" w:id="0">
    <w:p w14:paraId="459FAF6E" w14:textId="77777777" w:rsidR="00B51532" w:rsidRDefault="00B51532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04536" w14:textId="77777777" w:rsidR="00B51532" w:rsidRDefault="00B51532" w:rsidP="00AC3E6B">
      <w:r>
        <w:separator/>
      </w:r>
    </w:p>
  </w:footnote>
  <w:footnote w:type="continuationSeparator" w:id="0">
    <w:p w14:paraId="2E0B3DAD" w14:textId="77777777" w:rsidR="00B51532" w:rsidRDefault="00B51532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19AB765E" w:rsidR="00F5743C" w:rsidRDefault="00F5743C" w:rsidP="00B55288">
    <w:pPr>
      <w:pStyle w:val="Nagwek"/>
      <w:ind w:left="-284"/>
      <w:rPr>
        <w:sz w:val="18"/>
      </w:rPr>
    </w:pPr>
  </w:p>
  <w:p w14:paraId="61E8C631" w14:textId="77777777" w:rsidR="00904C5C" w:rsidRDefault="00904C5C" w:rsidP="00B55288">
    <w:pPr>
      <w:pStyle w:val="Nagwek"/>
      <w:ind w:left="-284"/>
      <w:rPr>
        <w:sz w:val="18"/>
      </w:rPr>
    </w:pPr>
  </w:p>
  <w:p w14:paraId="01B647BF" w14:textId="61F6F66E" w:rsidR="00F5743C" w:rsidRPr="00344F15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04C5C">
      <w:rPr>
        <w:b/>
        <w:sz w:val="22"/>
      </w:rPr>
      <w:t>RR.271.1.</w:t>
    </w:r>
    <w:r w:rsidR="006F054C">
      <w:rPr>
        <w:b/>
        <w:sz w:val="22"/>
      </w:rPr>
      <w:t>1</w:t>
    </w:r>
    <w:r w:rsidR="00CC6932">
      <w:rPr>
        <w:b/>
        <w:sz w:val="22"/>
      </w:rPr>
      <w:t>3</w:t>
    </w:r>
    <w:r w:rsidR="00904C5C">
      <w:rPr>
        <w:b/>
        <w:sz w:val="22"/>
      </w:rPr>
      <w:t>.202</w:t>
    </w:r>
    <w:r w:rsidR="00CC6932">
      <w:rPr>
        <w:b/>
        <w:sz w:val="22"/>
      </w:rPr>
      <w:t>3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8144">
    <w:abstractNumId w:val="13"/>
  </w:num>
  <w:num w:numId="2" w16cid:durableId="1172181373">
    <w:abstractNumId w:val="12"/>
  </w:num>
  <w:num w:numId="3" w16cid:durableId="1209991676">
    <w:abstractNumId w:val="6"/>
  </w:num>
  <w:num w:numId="4" w16cid:durableId="442922014">
    <w:abstractNumId w:val="11"/>
  </w:num>
  <w:num w:numId="5" w16cid:durableId="2000763084">
    <w:abstractNumId w:val="7"/>
  </w:num>
  <w:num w:numId="6" w16cid:durableId="185490593">
    <w:abstractNumId w:val="8"/>
  </w:num>
  <w:num w:numId="7" w16cid:durableId="1288967376">
    <w:abstractNumId w:val="9"/>
  </w:num>
  <w:num w:numId="8" w16cid:durableId="1773087577">
    <w:abstractNumId w:val="10"/>
  </w:num>
  <w:num w:numId="9" w16cid:durableId="8756992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4C1D"/>
    <w:rsid w:val="00010E1D"/>
    <w:rsid w:val="00017B06"/>
    <w:rsid w:val="00020724"/>
    <w:rsid w:val="000237BA"/>
    <w:rsid w:val="0002723B"/>
    <w:rsid w:val="0003041D"/>
    <w:rsid w:val="00031503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0428"/>
    <w:rsid w:val="000C7EAC"/>
    <w:rsid w:val="000D12F4"/>
    <w:rsid w:val="000D444A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E585A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0666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573E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3781A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775BC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6934"/>
    <w:rsid w:val="003171B4"/>
    <w:rsid w:val="00320864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268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3622E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6E43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793A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549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50C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054C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313D5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5EB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4C5C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1F0F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2688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37BFC"/>
    <w:rsid w:val="00B403D9"/>
    <w:rsid w:val="00B41965"/>
    <w:rsid w:val="00B4317D"/>
    <w:rsid w:val="00B44610"/>
    <w:rsid w:val="00B511CE"/>
    <w:rsid w:val="00B51532"/>
    <w:rsid w:val="00B52762"/>
    <w:rsid w:val="00B54251"/>
    <w:rsid w:val="00B54828"/>
    <w:rsid w:val="00B55288"/>
    <w:rsid w:val="00B6021E"/>
    <w:rsid w:val="00B63ED1"/>
    <w:rsid w:val="00B64188"/>
    <w:rsid w:val="00B64AA4"/>
    <w:rsid w:val="00B6520A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A7DB6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03F01"/>
    <w:rsid w:val="00C1014F"/>
    <w:rsid w:val="00C1077E"/>
    <w:rsid w:val="00C10FD9"/>
    <w:rsid w:val="00C134F2"/>
    <w:rsid w:val="00C15B2E"/>
    <w:rsid w:val="00C21F81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A7E"/>
    <w:rsid w:val="00CB4DD3"/>
    <w:rsid w:val="00CB5EF3"/>
    <w:rsid w:val="00CB6C21"/>
    <w:rsid w:val="00CC07C6"/>
    <w:rsid w:val="00CC3EAF"/>
    <w:rsid w:val="00CC4790"/>
    <w:rsid w:val="00CC5D92"/>
    <w:rsid w:val="00CC6932"/>
    <w:rsid w:val="00CD1AF2"/>
    <w:rsid w:val="00CD428B"/>
    <w:rsid w:val="00CD695E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07D2C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02B7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4F66"/>
    <w:rsid w:val="00E955CD"/>
    <w:rsid w:val="00E977B3"/>
    <w:rsid w:val="00EA2460"/>
    <w:rsid w:val="00EA3850"/>
    <w:rsid w:val="00EA5710"/>
    <w:rsid w:val="00EA5FD6"/>
    <w:rsid w:val="00EB15C9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5C9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24F8"/>
    <w:rsid w:val="00F34127"/>
    <w:rsid w:val="00F34A4B"/>
    <w:rsid w:val="00F405F2"/>
    <w:rsid w:val="00F41692"/>
    <w:rsid w:val="00F4244F"/>
    <w:rsid w:val="00F42FAC"/>
    <w:rsid w:val="00F44C21"/>
    <w:rsid w:val="00F47B1F"/>
    <w:rsid w:val="00F53AED"/>
    <w:rsid w:val="00F55111"/>
    <w:rsid w:val="00F56527"/>
    <w:rsid w:val="00F5743C"/>
    <w:rsid w:val="00F579B9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08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06D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aliases w:val="Tekst treści + Candara,9 pt,Tekst treści + 11 pt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"/>
    <w:basedOn w:val="Normalny"/>
    <w:link w:val="AkapitzlistZnak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"/>
    <w:link w:val="Akapitzlist"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NormalnyWebZnak">
    <w:name w:val="Normalny (Web) Znak"/>
    <w:link w:val="NormalnyWeb"/>
    <w:uiPriority w:val="99"/>
    <w:locked/>
    <w:rsid w:val="00CC69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64</cp:revision>
  <cp:lastPrinted>2021-07-23T05:59:00Z</cp:lastPrinted>
  <dcterms:created xsi:type="dcterms:W3CDTF">2014-10-09T16:51:00Z</dcterms:created>
  <dcterms:modified xsi:type="dcterms:W3CDTF">2023-09-27T16:14:00Z</dcterms:modified>
</cp:coreProperties>
</file>